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3D2A3" w14:textId="77777777" w:rsidR="002612C0" w:rsidRPr="00772415" w:rsidRDefault="007640B1" w:rsidP="007640B1">
      <w:pPr>
        <w:pStyle w:val="Sinespaciado"/>
        <w:rPr>
          <w:lang w:val="es-MX"/>
        </w:rPr>
      </w:pPr>
      <w:r w:rsidRPr="00772415">
        <w:rPr>
          <w:lang w:val="es-MX"/>
        </w:rPr>
        <w:t>Reclamo Formal</w:t>
      </w:r>
    </w:p>
    <w:p w14:paraId="38B4769B" w14:textId="1B237448" w:rsidR="002612C0" w:rsidRPr="00772415" w:rsidRDefault="007640B1">
      <w:pPr>
        <w:rPr>
          <w:lang w:val="es-MX"/>
        </w:rPr>
      </w:pPr>
      <w:r w:rsidRPr="00772415">
        <w:rPr>
          <w:lang w:val="es-MX"/>
        </w:rPr>
        <w:t xml:space="preserve">Coyhaique, </w:t>
      </w:r>
      <w:r w:rsidR="00772415">
        <w:rPr>
          <w:lang w:val="es-MX"/>
        </w:rPr>
        <w:t>17 de julio de 2025.-</w:t>
      </w:r>
      <w:r w:rsidRPr="00772415">
        <w:rPr>
          <w:lang w:val="es-MX"/>
        </w:rPr>
        <w:br/>
      </w:r>
    </w:p>
    <w:p w14:paraId="7E36E568" w14:textId="2C169DD3" w:rsidR="002612C0" w:rsidRPr="00772415" w:rsidRDefault="00772415">
      <w:pPr>
        <w:rPr>
          <w:lang w:val="es-MX"/>
        </w:rPr>
      </w:pPr>
      <w:r w:rsidRPr="00772415">
        <w:rPr>
          <w:lang w:val="es-MX"/>
        </w:rPr>
        <w:t>SEÑORES</w:t>
      </w:r>
      <w:r w:rsidRPr="00772415">
        <w:rPr>
          <w:lang w:val="es-MX"/>
        </w:rPr>
        <w:br/>
        <w:t>DIRECT</w:t>
      </w:r>
      <w:r w:rsidR="009037A4">
        <w:rPr>
          <w:lang w:val="es-MX"/>
        </w:rPr>
        <w:t>ORIO</w:t>
      </w:r>
      <w:r w:rsidRPr="00772415">
        <w:rPr>
          <w:lang w:val="es-MX"/>
        </w:rPr>
        <w:t xml:space="preserve"> DE LA ASOCIACIÓN DE RODEO DE AYSÉN</w:t>
      </w:r>
      <w:r w:rsidRPr="00772415">
        <w:rPr>
          <w:lang w:val="es-MX"/>
        </w:rPr>
        <w:br/>
        <w:t>PRESENTE</w:t>
      </w:r>
      <w:r w:rsidRPr="00772415">
        <w:rPr>
          <w:lang w:val="es-MX"/>
        </w:rPr>
        <w:br/>
      </w:r>
    </w:p>
    <w:p w14:paraId="1B0BC377" w14:textId="215CE7F4" w:rsidR="002612C0" w:rsidRPr="00772415" w:rsidRDefault="007640B1" w:rsidP="00772415">
      <w:pPr>
        <w:pStyle w:val="Citadestacada"/>
        <w:ind w:left="0"/>
        <w:rPr>
          <w:lang w:val="es-MX"/>
        </w:rPr>
      </w:pPr>
      <w:r w:rsidRPr="00772415">
        <w:rPr>
          <w:lang w:val="es-MX"/>
        </w:rPr>
        <w:t>REF: Presentación de Reclamo</w:t>
      </w:r>
      <w:r w:rsidR="00772415">
        <w:rPr>
          <w:lang w:val="es-MX"/>
        </w:rPr>
        <w:t xml:space="preserve"> en </w:t>
      </w:r>
      <w:r w:rsidRPr="00772415">
        <w:rPr>
          <w:lang w:val="es-MX"/>
        </w:rPr>
        <w:t xml:space="preserve">contra el ex presidente del Club de Rodeo de Coyhaique, </w:t>
      </w:r>
      <w:r w:rsidR="00772415">
        <w:rPr>
          <w:lang w:val="es-MX"/>
        </w:rPr>
        <w:t>Don</w:t>
      </w:r>
      <w:r w:rsidRPr="00772415">
        <w:rPr>
          <w:lang w:val="es-MX"/>
        </w:rPr>
        <w:t xml:space="preserve"> Juan Ramón Fernández</w:t>
      </w:r>
      <w:r w:rsidRPr="00772415">
        <w:rPr>
          <w:lang w:val="es-MX"/>
        </w:rPr>
        <w:br/>
      </w:r>
    </w:p>
    <w:p w14:paraId="706B4276" w14:textId="77777777" w:rsidR="00772415" w:rsidRPr="00772415" w:rsidRDefault="007640B1" w:rsidP="00772415">
      <w:pPr>
        <w:jc w:val="both"/>
        <w:rPr>
          <w:b/>
          <w:bCs/>
          <w:lang w:val="es-MX"/>
        </w:rPr>
      </w:pPr>
      <w:r w:rsidRPr="00772415">
        <w:rPr>
          <w:b/>
          <w:bCs/>
          <w:lang w:val="es-MX"/>
        </w:rPr>
        <w:t>De mi consideración:</w:t>
      </w:r>
    </w:p>
    <w:p w14:paraId="346B8DD7" w14:textId="7C4244D9" w:rsidR="00772415" w:rsidRPr="00772415" w:rsidRDefault="007640B1" w:rsidP="00A86364">
      <w:pPr>
        <w:pStyle w:val="Prrafodelista"/>
        <w:numPr>
          <w:ilvl w:val="0"/>
          <w:numId w:val="10"/>
        </w:numPr>
        <w:jc w:val="both"/>
        <w:rPr>
          <w:lang w:val="es-MX"/>
        </w:rPr>
      </w:pPr>
      <w:r w:rsidRPr="00772415">
        <w:rPr>
          <w:lang w:val="es-MX"/>
        </w:rPr>
        <w:t>Por medio de la presente, me dirijo a ustedes</w:t>
      </w:r>
      <w:r w:rsidR="00772415" w:rsidRPr="00772415">
        <w:rPr>
          <w:lang w:val="es-MX"/>
        </w:rPr>
        <w:t xml:space="preserve">, </w:t>
      </w:r>
      <w:r w:rsidRPr="00772415">
        <w:rPr>
          <w:lang w:val="es-MX"/>
        </w:rPr>
        <w:t>para presentar un</w:t>
      </w:r>
      <w:r w:rsidR="00772415" w:rsidRPr="00772415">
        <w:rPr>
          <w:lang w:val="es-MX"/>
        </w:rPr>
        <w:t xml:space="preserve">a denuncia </w:t>
      </w:r>
      <w:r w:rsidRPr="00772415">
        <w:rPr>
          <w:lang w:val="es-MX"/>
        </w:rPr>
        <w:t>formal en contra de</w:t>
      </w:r>
      <w:r w:rsidR="009037A4">
        <w:rPr>
          <w:lang w:val="es-MX"/>
        </w:rPr>
        <w:t>l</w:t>
      </w:r>
      <w:r w:rsidRPr="00772415">
        <w:rPr>
          <w:lang w:val="es-MX"/>
        </w:rPr>
        <w:t xml:space="preserve"> ex presidente del Club de Rodeo de Coyhaique</w:t>
      </w:r>
      <w:r w:rsidR="009037A4">
        <w:rPr>
          <w:lang w:val="es-MX"/>
        </w:rPr>
        <w:t xml:space="preserve"> </w:t>
      </w:r>
      <w:r w:rsidR="009037A4" w:rsidRPr="00772415">
        <w:rPr>
          <w:lang w:val="es-MX"/>
        </w:rPr>
        <w:t>don Juan Ramón Fernández</w:t>
      </w:r>
      <w:r w:rsidRPr="00772415">
        <w:rPr>
          <w:lang w:val="es-MX"/>
        </w:rPr>
        <w:t>, por maltratos verbales reiterados y expresiones denigrantes dirigidas hacia mi persona, socio activo del Club de Rodeo de Puerto Aysén.</w:t>
      </w:r>
    </w:p>
    <w:p w14:paraId="6064EAC4" w14:textId="76542BA2" w:rsidR="00772415" w:rsidRPr="00772415" w:rsidRDefault="007640B1" w:rsidP="00A86364">
      <w:pPr>
        <w:pStyle w:val="Prrafodelista"/>
        <w:numPr>
          <w:ilvl w:val="0"/>
          <w:numId w:val="10"/>
        </w:numPr>
        <w:jc w:val="both"/>
        <w:rPr>
          <w:lang w:val="es-MX"/>
        </w:rPr>
      </w:pPr>
      <w:r w:rsidRPr="00772415">
        <w:rPr>
          <w:lang w:val="es-MX"/>
        </w:rPr>
        <w:t>Los hechos se han manifestado de manera pública</w:t>
      </w:r>
      <w:r w:rsidR="00772415" w:rsidRPr="00772415">
        <w:rPr>
          <w:lang w:val="es-MX"/>
        </w:rPr>
        <w:t xml:space="preserve"> y a través de audios que circula</w:t>
      </w:r>
      <w:r w:rsidR="009037A4">
        <w:rPr>
          <w:lang w:val="es-MX"/>
        </w:rPr>
        <w:t>n</w:t>
      </w:r>
      <w:r w:rsidR="00772415" w:rsidRPr="00772415">
        <w:rPr>
          <w:lang w:val="es-MX"/>
        </w:rPr>
        <w:t xml:space="preserve"> en grupos simpatizantes del Rodeo y Autoridades Locales</w:t>
      </w:r>
      <w:r w:rsidRPr="00772415">
        <w:rPr>
          <w:lang w:val="es-MX"/>
        </w:rPr>
        <w:t xml:space="preserve">, generando un profundo daño personal y familiar. En </w:t>
      </w:r>
      <w:r w:rsidR="00772415" w:rsidRPr="00772415">
        <w:rPr>
          <w:lang w:val="es-MX"/>
        </w:rPr>
        <w:t xml:space="preserve">lo </w:t>
      </w:r>
      <w:r w:rsidRPr="00772415">
        <w:rPr>
          <w:lang w:val="es-MX"/>
        </w:rPr>
        <w:t>particular, destaco los siguientes antecedentes:</w:t>
      </w:r>
    </w:p>
    <w:p w14:paraId="6CA774C3" w14:textId="1398F4F9" w:rsidR="00772415" w:rsidRPr="00772415" w:rsidRDefault="007640B1" w:rsidP="00A86364">
      <w:pPr>
        <w:pStyle w:val="Prrafodelista"/>
        <w:numPr>
          <w:ilvl w:val="0"/>
          <w:numId w:val="10"/>
        </w:numPr>
        <w:jc w:val="both"/>
        <w:rPr>
          <w:lang w:val="es-MX"/>
        </w:rPr>
      </w:pPr>
      <w:r w:rsidRPr="00772415">
        <w:rPr>
          <w:lang w:val="es-MX"/>
        </w:rPr>
        <w:t>En el marco de reuniones de presidentes de clubes de la Asociación de Rodeo de Aysén, el Sr. Fernández</w:t>
      </w:r>
      <w:r w:rsidR="00772415" w:rsidRPr="00772415">
        <w:rPr>
          <w:lang w:val="es-MX"/>
        </w:rPr>
        <w:t xml:space="preserve">, </w:t>
      </w:r>
      <w:r w:rsidRPr="00772415">
        <w:rPr>
          <w:lang w:val="es-MX"/>
        </w:rPr>
        <w:t>me ha expuesto públicamente mediante comentarios ofensivos y despectivos, descalificando injustificadamente mi participación dentro de la organización.</w:t>
      </w:r>
    </w:p>
    <w:p w14:paraId="244F1D38" w14:textId="5D8E2C05" w:rsidR="00772415" w:rsidRPr="00481D55" w:rsidRDefault="007640B1" w:rsidP="00A86364">
      <w:pPr>
        <w:pStyle w:val="Prrafodelista"/>
        <w:numPr>
          <w:ilvl w:val="0"/>
          <w:numId w:val="10"/>
        </w:numPr>
        <w:jc w:val="both"/>
        <w:rPr>
          <w:b/>
          <w:bCs/>
          <w:lang w:val="es-MX"/>
        </w:rPr>
      </w:pPr>
      <w:r w:rsidRPr="00772415">
        <w:rPr>
          <w:lang w:val="es-MX"/>
        </w:rPr>
        <w:t xml:space="preserve">Asimismo, han circulado audios enviados por el Sr. Fernández a </w:t>
      </w:r>
      <w:r w:rsidR="00772415" w:rsidRPr="00772415">
        <w:rPr>
          <w:lang w:val="es-MX"/>
        </w:rPr>
        <w:t>socios de otros clubes y miembros del Directorio</w:t>
      </w:r>
      <w:r w:rsidRPr="00772415">
        <w:rPr>
          <w:lang w:val="es-MX"/>
        </w:rPr>
        <w:t xml:space="preserve">, a los cuales he tenido acceso, en los que textualmente se refiere a mí como un </w:t>
      </w:r>
      <w:r w:rsidRPr="00A86364">
        <w:rPr>
          <w:b/>
          <w:bCs/>
          <w:lang w:val="es-MX"/>
        </w:rPr>
        <w:t>“hombre enfermo”,</w:t>
      </w:r>
      <w:r w:rsidRPr="00772415">
        <w:rPr>
          <w:lang w:val="es-MX"/>
        </w:rPr>
        <w:t xml:space="preserve"> que </w:t>
      </w:r>
      <w:r w:rsidRPr="00A86364">
        <w:rPr>
          <w:b/>
          <w:bCs/>
          <w:lang w:val="es-MX"/>
        </w:rPr>
        <w:t xml:space="preserve">“nadie </w:t>
      </w:r>
      <w:r w:rsidR="00DA1921">
        <w:rPr>
          <w:b/>
          <w:bCs/>
          <w:lang w:val="es-MX"/>
        </w:rPr>
        <w:t xml:space="preserve">lo </w:t>
      </w:r>
      <w:r w:rsidRPr="00A86364">
        <w:rPr>
          <w:b/>
          <w:bCs/>
          <w:lang w:val="es-MX"/>
        </w:rPr>
        <w:t>quiere”</w:t>
      </w:r>
      <w:r w:rsidRPr="00772415">
        <w:rPr>
          <w:lang w:val="es-MX"/>
        </w:rPr>
        <w:t xml:space="preserve"> y que he causado “daño al rodeo”, además de cuestionar mi identidad huasa</w:t>
      </w:r>
      <w:r w:rsidR="00481D55">
        <w:rPr>
          <w:lang w:val="es-MX"/>
        </w:rPr>
        <w:t xml:space="preserve">; </w:t>
      </w:r>
      <w:r w:rsidR="00481D55" w:rsidRPr="00481D55">
        <w:rPr>
          <w:b/>
          <w:bCs/>
          <w:lang w:val="es-MX"/>
        </w:rPr>
        <w:t xml:space="preserve">cito textualmente el significado de persona enferma, según la </w:t>
      </w:r>
      <w:r w:rsidR="00481D55">
        <w:rPr>
          <w:b/>
          <w:bCs/>
          <w:lang w:val="es-MX"/>
        </w:rPr>
        <w:t>RAE</w:t>
      </w:r>
      <w:r w:rsidR="009037A4">
        <w:rPr>
          <w:b/>
          <w:bCs/>
          <w:lang w:val="es-MX"/>
        </w:rPr>
        <w:t xml:space="preserve"> (Real Academia de la Lengua Española), </w:t>
      </w:r>
      <w:r w:rsidR="00481D55" w:rsidRPr="00481D55">
        <w:rPr>
          <w:b/>
          <w:bCs/>
          <w:lang w:val="es-MX"/>
        </w:rPr>
        <w:t xml:space="preserve"> “persona que padece una enfermedad, esto es, que ha perdido su bienestar físico, mental y social”</w:t>
      </w:r>
      <w:r w:rsidR="00281CE1">
        <w:rPr>
          <w:b/>
          <w:bCs/>
          <w:lang w:val="es-MX"/>
        </w:rPr>
        <w:t xml:space="preserve"> y, el segundo calificativo dice, </w:t>
      </w:r>
      <w:r w:rsidR="009037A4">
        <w:rPr>
          <w:b/>
          <w:bCs/>
          <w:lang w:val="es-MX"/>
        </w:rPr>
        <w:t>“</w:t>
      </w:r>
      <w:r w:rsidR="00281CE1">
        <w:rPr>
          <w:b/>
          <w:bCs/>
          <w:lang w:val="es-MX"/>
        </w:rPr>
        <w:t>que no hay ninguna persona que desee la compañía, la presencia o la relación con la persona o cosa mencionada</w:t>
      </w:r>
      <w:r w:rsidR="009037A4">
        <w:rPr>
          <w:b/>
          <w:bCs/>
          <w:lang w:val="es-MX"/>
        </w:rPr>
        <w:t>”</w:t>
      </w:r>
      <w:r w:rsidR="00281CE1">
        <w:rPr>
          <w:b/>
          <w:bCs/>
          <w:lang w:val="es-MX"/>
        </w:rPr>
        <w:t>.</w:t>
      </w:r>
    </w:p>
    <w:p w14:paraId="46D4C615" w14:textId="2E84AA9C" w:rsidR="00772415" w:rsidRDefault="007640B1" w:rsidP="00A86364">
      <w:pPr>
        <w:pStyle w:val="Prrafodelista"/>
        <w:numPr>
          <w:ilvl w:val="0"/>
          <w:numId w:val="10"/>
        </w:numPr>
        <w:jc w:val="both"/>
        <w:rPr>
          <w:lang w:val="es-MX"/>
        </w:rPr>
      </w:pPr>
      <w:r w:rsidRPr="00772415">
        <w:rPr>
          <w:lang w:val="es-MX"/>
        </w:rPr>
        <w:t>Estas declaraciones no solo resultan injuriosas</w:t>
      </w:r>
      <w:r w:rsidR="00481D55">
        <w:rPr>
          <w:lang w:val="es-MX"/>
        </w:rPr>
        <w:t>,</w:t>
      </w:r>
      <w:r w:rsidRPr="00772415">
        <w:rPr>
          <w:lang w:val="es-MX"/>
        </w:rPr>
        <w:t xml:space="preserve"> falsas</w:t>
      </w:r>
      <w:r w:rsidR="00481D55">
        <w:rPr>
          <w:lang w:val="es-MX"/>
        </w:rPr>
        <w:t xml:space="preserve"> y discriminatorias</w:t>
      </w:r>
      <w:r w:rsidRPr="00772415">
        <w:rPr>
          <w:lang w:val="es-MX"/>
        </w:rPr>
        <w:t xml:space="preserve">, </w:t>
      </w:r>
      <w:r w:rsidR="00281CE1">
        <w:rPr>
          <w:lang w:val="es-MX"/>
        </w:rPr>
        <w:t xml:space="preserve">sino que a mi entender configuran denuncias infundadas sin la posibilidad de defensa, denostándome, sin causa aparente, </w:t>
      </w:r>
      <w:r w:rsidR="00DA1921">
        <w:rPr>
          <w:lang w:val="es-MX"/>
        </w:rPr>
        <w:t xml:space="preserve">en </w:t>
      </w:r>
      <w:r w:rsidR="00281CE1">
        <w:rPr>
          <w:lang w:val="es-MX"/>
        </w:rPr>
        <w:t xml:space="preserve">días previos a una elección de Directorio </w:t>
      </w:r>
      <w:r w:rsidR="00DA1921">
        <w:rPr>
          <w:lang w:val="es-MX"/>
        </w:rPr>
        <w:t>de la Asociación Aysén,</w:t>
      </w:r>
      <w:r w:rsidR="009037A4">
        <w:rPr>
          <w:lang w:val="es-MX"/>
        </w:rPr>
        <w:t xml:space="preserve"> en donde participan personas</w:t>
      </w:r>
      <w:r w:rsidR="00DA1921">
        <w:rPr>
          <w:lang w:val="es-MX"/>
        </w:rPr>
        <w:t xml:space="preserve"> </w:t>
      </w:r>
      <w:r w:rsidR="00281CE1">
        <w:rPr>
          <w:lang w:val="es-MX"/>
        </w:rPr>
        <w:t>que</w:t>
      </w:r>
      <w:r w:rsidR="009037A4">
        <w:rPr>
          <w:lang w:val="es-MX"/>
        </w:rPr>
        <w:t xml:space="preserve">, </w:t>
      </w:r>
      <w:r w:rsidR="00281CE1">
        <w:rPr>
          <w:lang w:val="es-MX"/>
        </w:rPr>
        <w:t>él relaciona como cercano</w:t>
      </w:r>
      <w:r w:rsidR="009037A4">
        <w:rPr>
          <w:lang w:val="es-MX"/>
        </w:rPr>
        <w:t>s</w:t>
      </w:r>
      <w:r w:rsidR="00281CE1">
        <w:rPr>
          <w:lang w:val="es-MX"/>
        </w:rPr>
        <w:t xml:space="preserve">, además </w:t>
      </w:r>
      <w:r w:rsidRPr="00772415">
        <w:rPr>
          <w:lang w:val="es-MX"/>
        </w:rPr>
        <w:t>vulnera mi dignidad como persona, socio y miembro activo de la comunidad huasa. Las expresiones del Sr. Fernández</w:t>
      </w:r>
      <w:r w:rsidR="00DA1921">
        <w:rPr>
          <w:lang w:val="es-MX"/>
        </w:rPr>
        <w:t xml:space="preserve">, </w:t>
      </w:r>
      <w:r w:rsidRPr="00772415">
        <w:rPr>
          <w:lang w:val="es-MX"/>
        </w:rPr>
        <w:t>han tenido un impacto directo no solo en mi integridad personal, sino también en la de mi familia, quienes han sido expuestos de manera indirecta a esta situación</w:t>
      </w:r>
      <w:r w:rsidR="009037A4">
        <w:rPr>
          <w:lang w:val="es-MX"/>
        </w:rPr>
        <w:t>, además de la laboral y social.</w:t>
      </w:r>
    </w:p>
    <w:p w14:paraId="0B87E38E" w14:textId="21247238" w:rsidR="00772415" w:rsidRDefault="007640B1" w:rsidP="00A86364">
      <w:pPr>
        <w:pStyle w:val="Prrafodelista"/>
        <w:numPr>
          <w:ilvl w:val="0"/>
          <w:numId w:val="10"/>
        </w:numPr>
        <w:jc w:val="both"/>
        <w:rPr>
          <w:lang w:val="es-MX"/>
        </w:rPr>
      </w:pPr>
      <w:r w:rsidRPr="00772415">
        <w:rPr>
          <w:lang w:val="es-MX"/>
        </w:rPr>
        <w:lastRenderedPageBreak/>
        <w:t>Considero que este tipo de conductas no puede</w:t>
      </w:r>
      <w:r w:rsidR="00A86364">
        <w:rPr>
          <w:lang w:val="es-MX"/>
        </w:rPr>
        <w:t>n</w:t>
      </w:r>
      <w:r w:rsidRPr="00772415">
        <w:rPr>
          <w:lang w:val="es-MX"/>
        </w:rPr>
        <w:t xml:space="preserve"> ser tolerad</w:t>
      </w:r>
      <w:r w:rsidR="00A86364">
        <w:rPr>
          <w:lang w:val="es-MX"/>
        </w:rPr>
        <w:t>as</w:t>
      </w:r>
      <w:r w:rsidRPr="00772415">
        <w:rPr>
          <w:lang w:val="es-MX"/>
        </w:rPr>
        <w:t xml:space="preserve"> ni normalizad</w:t>
      </w:r>
      <w:r w:rsidR="00A86364">
        <w:rPr>
          <w:lang w:val="es-MX"/>
        </w:rPr>
        <w:t xml:space="preserve">as </w:t>
      </w:r>
      <w:r w:rsidRPr="00772415">
        <w:rPr>
          <w:lang w:val="es-MX"/>
        </w:rPr>
        <w:t xml:space="preserve">al interior de nuestra </w:t>
      </w:r>
      <w:r w:rsidR="009037A4">
        <w:rPr>
          <w:lang w:val="es-MX"/>
        </w:rPr>
        <w:t>I</w:t>
      </w:r>
      <w:r w:rsidRPr="00772415">
        <w:rPr>
          <w:lang w:val="es-MX"/>
        </w:rPr>
        <w:t>nstitución, la cual debe regirse por los valores del respeto mutuo, la tradición y el compañerismo que caracterizan al rodeo chileno.</w:t>
      </w:r>
    </w:p>
    <w:p w14:paraId="7FD9CC5C" w14:textId="5CB8D80C" w:rsidR="00772415" w:rsidRDefault="007640B1" w:rsidP="00A86364">
      <w:pPr>
        <w:pStyle w:val="Prrafodelista"/>
        <w:numPr>
          <w:ilvl w:val="0"/>
          <w:numId w:val="10"/>
        </w:numPr>
        <w:jc w:val="both"/>
        <w:rPr>
          <w:lang w:val="es-MX"/>
        </w:rPr>
      </w:pPr>
      <w:r w:rsidRPr="00772415">
        <w:rPr>
          <w:lang w:val="es-MX"/>
        </w:rPr>
        <w:t xml:space="preserve">Por lo tanto, solicito a esta Directiva que tome conocimiento formal de los hechos denunciados, se investigue la veracidad de </w:t>
      </w:r>
      <w:proofErr w:type="gramStart"/>
      <w:r w:rsidRPr="00772415">
        <w:rPr>
          <w:lang w:val="es-MX"/>
        </w:rPr>
        <w:t>los mismos</w:t>
      </w:r>
      <w:proofErr w:type="gramEnd"/>
      <w:r w:rsidRPr="00772415">
        <w:rPr>
          <w:lang w:val="es-MX"/>
        </w:rPr>
        <w:t xml:space="preserve"> y, en caso de comprobarse, se adopten las medidas disciplinarias pertinentes conforme a la normativa vigente y los principios que rigen </w:t>
      </w:r>
      <w:r w:rsidR="00DA1921">
        <w:rPr>
          <w:lang w:val="es-MX"/>
        </w:rPr>
        <w:t xml:space="preserve">en nuestra </w:t>
      </w:r>
      <w:r w:rsidRPr="00772415">
        <w:rPr>
          <w:lang w:val="es-MX"/>
        </w:rPr>
        <w:t>Asociación.</w:t>
      </w:r>
    </w:p>
    <w:p w14:paraId="2D56694C" w14:textId="3F9D2B28" w:rsidR="002612C0" w:rsidRDefault="007640B1" w:rsidP="00A86364">
      <w:pPr>
        <w:pStyle w:val="Prrafodelista"/>
        <w:numPr>
          <w:ilvl w:val="0"/>
          <w:numId w:val="10"/>
        </w:numPr>
        <w:jc w:val="both"/>
        <w:rPr>
          <w:lang w:val="es-MX"/>
        </w:rPr>
      </w:pPr>
      <w:r w:rsidRPr="00772415">
        <w:rPr>
          <w:lang w:val="es-MX"/>
        </w:rPr>
        <w:t>Agradeciendo desde ya su atención y esperando una pronta respuesta, les saluda atentamente</w:t>
      </w:r>
      <w:r w:rsidR="00A86364">
        <w:rPr>
          <w:lang w:val="es-MX"/>
        </w:rPr>
        <w:t>.</w:t>
      </w:r>
      <w:r w:rsidRPr="00772415">
        <w:rPr>
          <w:lang w:val="es-MX"/>
        </w:rPr>
        <w:br/>
      </w:r>
    </w:p>
    <w:p w14:paraId="51200FCF" w14:textId="77777777" w:rsidR="00772415" w:rsidRDefault="00772415" w:rsidP="00772415">
      <w:pPr>
        <w:jc w:val="both"/>
        <w:rPr>
          <w:lang w:val="es-MX"/>
        </w:rPr>
      </w:pPr>
    </w:p>
    <w:p w14:paraId="4DB77347" w14:textId="77777777" w:rsidR="00175A0D" w:rsidRDefault="00175A0D" w:rsidP="00772415">
      <w:pPr>
        <w:jc w:val="both"/>
        <w:rPr>
          <w:lang w:val="es-MX"/>
        </w:rPr>
      </w:pPr>
    </w:p>
    <w:p w14:paraId="7A360823" w14:textId="34C34121" w:rsidR="00175A0D" w:rsidRPr="00175A0D" w:rsidRDefault="00175A0D" w:rsidP="00175A0D">
      <w:pPr>
        <w:jc w:val="both"/>
        <w:rPr>
          <w:lang w:val="es-MX"/>
        </w:rPr>
      </w:pPr>
      <w:r w:rsidRPr="00175A0D">
        <w:rPr>
          <w:noProof/>
          <w:lang w:val="es-MX"/>
        </w:rPr>
        <w:drawing>
          <wp:inline distT="0" distB="0" distL="0" distR="0" wp14:anchorId="6A0C701D" wp14:editId="0B0445DA">
            <wp:extent cx="2578100" cy="1238250"/>
            <wp:effectExtent l="0" t="0" r="0" b="0"/>
            <wp:docPr id="157122115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AFEFE" w14:textId="43864607" w:rsidR="00175A0D" w:rsidRDefault="00A86364">
      <w:pPr>
        <w:rPr>
          <w:b/>
          <w:bCs/>
          <w:lang w:val="es-MX"/>
        </w:rPr>
      </w:pPr>
      <w:r w:rsidRPr="00A86364">
        <w:rPr>
          <w:b/>
          <w:bCs/>
          <w:lang w:val="es-MX"/>
        </w:rPr>
        <w:t>CÉSAR ABEL SOTO URRUTIA</w:t>
      </w:r>
      <w:r w:rsidRPr="00A86364">
        <w:rPr>
          <w:b/>
          <w:bCs/>
          <w:lang w:val="es-MX"/>
        </w:rPr>
        <w:br/>
        <w:t>SOCIO CLUB DE RODEO DE PUERTO AYSÉN</w:t>
      </w:r>
      <w:r w:rsidRPr="00A86364">
        <w:rPr>
          <w:b/>
          <w:bCs/>
          <w:lang w:val="es-MX"/>
        </w:rPr>
        <w:br/>
      </w:r>
      <w:r w:rsidR="007640B1" w:rsidRPr="00A86364">
        <w:rPr>
          <w:b/>
          <w:bCs/>
          <w:lang w:val="es-MX"/>
        </w:rPr>
        <w:t>RUT:</w:t>
      </w:r>
      <w:r w:rsidR="00772415" w:rsidRPr="00A86364">
        <w:rPr>
          <w:b/>
          <w:bCs/>
          <w:lang w:val="es-MX"/>
        </w:rPr>
        <w:t xml:space="preserve"> 11.686.844</w:t>
      </w:r>
      <w:r w:rsidRPr="00A86364">
        <w:rPr>
          <w:b/>
          <w:bCs/>
          <w:lang w:val="es-MX"/>
        </w:rPr>
        <w:t>-K</w:t>
      </w:r>
      <w:r w:rsidR="007640B1" w:rsidRPr="00A86364">
        <w:rPr>
          <w:b/>
          <w:bCs/>
          <w:lang w:val="es-MX"/>
        </w:rPr>
        <w:br/>
        <w:t>Correo electrónico:</w:t>
      </w:r>
      <w:r w:rsidRPr="00A86364">
        <w:rPr>
          <w:b/>
          <w:bCs/>
          <w:lang w:val="es-MX"/>
        </w:rPr>
        <w:t xml:space="preserve"> </w:t>
      </w:r>
      <w:hyperlink r:id="rId7" w:history="1">
        <w:r w:rsidR="00175A0D" w:rsidRPr="00BE2B96">
          <w:rPr>
            <w:rStyle w:val="Hipervnculo"/>
            <w:b/>
            <w:bCs/>
            <w:lang w:val="es-MX"/>
          </w:rPr>
          <w:t>ceabel1970@gmail.com</w:t>
        </w:r>
      </w:hyperlink>
    </w:p>
    <w:p w14:paraId="671263DF" w14:textId="02284566" w:rsidR="002612C0" w:rsidRPr="00A86364" w:rsidRDefault="007640B1">
      <w:pPr>
        <w:rPr>
          <w:b/>
          <w:bCs/>
          <w:lang w:val="es-MX"/>
        </w:rPr>
      </w:pPr>
      <w:r w:rsidRPr="00A86364">
        <w:rPr>
          <w:b/>
          <w:bCs/>
          <w:lang w:val="es-MX"/>
        </w:rPr>
        <w:t>Teléfono:</w:t>
      </w:r>
      <w:r w:rsidR="00A86364" w:rsidRPr="00A86364">
        <w:rPr>
          <w:b/>
          <w:bCs/>
          <w:lang w:val="es-MX"/>
        </w:rPr>
        <w:t xml:space="preserve"> +56 9 9047 0645</w:t>
      </w:r>
    </w:p>
    <w:sectPr w:rsidR="002612C0" w:rsidRPr="00A8636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AE67DA9"/>
    <w:multiLevelType w:val="hybridMultilevel"/>
    <w:tmpl w:val="2F96E6B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47EBD"/>
    <w:multiLevelType w:val="hybridMultilevel"/>
    <w:tmpl w:val="9676A8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148136">
    <w:abstractNumId w:val="8"/>
  </w:num>
  <w:num w:numId="2" w16cid:durableId="1838881912">
    <w:abstractNumId w:val="6"/>
  </w:num>
  <w:num w:numId="3" w16cid:durableId="832255461">
    <w:abstractNumId w:val="5"/>
  </w:num>
  <w:num w:numId="4" w16cid:durableId="851382104">
    <w:abstractNumId w:val="4"/>
  </w:num>
  <w:num w:numId="5" w16cid:durableId="1163014093">
    <w:abstractNumId w:val="7"/>
  </w:num>
  <w:num w:numId="6" w16cid:durableId="373623283">
    <w:abstractNumId w:val="3"/>
  </w:num>
  <w:num w:numId="7" w16cid:durableId="1912503159">
    <w:abstractNumId w:val="2"/>
  </w:num>
  <w:num w:numId="8" w16cid:durableId="1720517919">
    <w:abstractNumId w:val="1"/>
  </w:num>
  <w:num w:numId="9" w16cid:durableId="395863973">
    <w:abstractNumId w:val="0"/>
  </w:num>
  <w:num w:numId="10" w16cid:durableId="2019959624">
    <w:abstractNumId w:val="9"/>
  </w:num>
  <w:num w:numId="11" w16cid:durableId="4711710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75A0D"/>
    <w:rsid w:val="002612C0"/>
    <w:rsid w:val="00281CE1"/>
    <w:rsid w:val="0029639D"/>
    <w:rsid w:val="00326F90"/>
    <w:rsid w:val="00481D55"/>
    <w:rsid w:val="007640B1"/>
    <w:rsid w:val="00772415"/>
    <w:rsid w:val="007F2E9D"/>
    <w:rsid w:val="00836CCE"/>
    <w:rsid w:val="009037A4"/>
    <w:rsid w:val="00A86364"/>
    <w:rsid w:val="00AA1D8D"/>
    <w:rsid w:val="00B47730"/>
    <w:rsid w:val="00CA0F6B"/>
    <w:rsid w:val="00CB0664"/>
    <w:rsid w:val="00D84E15"/>
    <w:rsid w:val="00DA1921"/>
    <w:rsid w:val="00F91C5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C2EF98"/>
  <w14:defaultImageDpi w14:val="300"/>
  <w15:docId w15:val="{ADC8C357-725F-4E89-B66A-19237923B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ipervnculo">
    <w:name w:val="Hyperlink"/>
    <w:basedOn w:val="Fuentedeprrafopredeter"/>
    <w:uiPriority w:val="99"/>
    <w:unhideWhenUsed/>
    <w:rsid w:val="00175A0D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75A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2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eabel1970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C80ED6-B787-4BA6-ADCE-51085CB68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2679</Characters>
  <Application>Microsoft Office Word</Application>
  <DocSecurity>4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Gonzalo Urrutia</cp:lastModifiedBy>
  <cp:revision>2</cp:revision>
  <dcterms:created xsi:type="dcterms:W3CDTF">2025-08-07T04:13:00Z</dcterms:created>
  <dcterms:modified xsi:type="dcterms:W3CDTF">2025-08-07T04:13:00Z</dcterms:modified>
</cp:coreProperties>
</file>